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image/png" PartName="/word/media/document_image_rId4.png"/>
  <Override ContentType="image/png" PartName="/word/media/document_image_rId5.png"/>
  <Override ContentType="image/png" PartName="/word/media/document_image_rId6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w:p>
      <w:pPr>
        <w:pStyle w:val="Title"/>
      </w:pPr>
      <w:r>
        <w:t/>
      </w:r>
      <w:r>
        <w:t xml:space="preserve"/>
      </w:r>
      <w:r>
        <w:t xml:space="preserve">Time Varying BC95-JTT-HN-long period</w:t>
      </w:r>
    </w:p>
    <w:p>
      <w:pPr>
        <w:pStyle w:val="Subtitle"/>
      </w:pPr>
      <w:r>
        <w:t/>
      </w:r>
      <w:r>
        <w:t xml:space="preserve"/>
      </w:r>
      <w:r>
        <w:t xml:space="preserve">SFACD BC95-JTT-HN 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0.993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SFACD BC95-JTT-HN Efficiency Scores - long period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lower bound of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upper bound of E(exp(-u)|e)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0.888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0.926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lower bound of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upper bound of E(exp(-u)|e)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0.438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0.834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SFACD BC95-JTT-HN Efficiency Scores - long period</w:t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2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 BC95-JTT-HN Elasticities - long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0.056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0.072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0.972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0.439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0.069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0.073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1.021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0.121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0.070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1.083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1.040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1.031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0.127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0.439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0.998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 BC95-JTT-HN Monotonicity Violations - long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28.4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28.4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8.7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8.7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4.2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8.9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13.0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 BC95-JTT-HN Efficiency Scores - long period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lower bound of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upper bound of E(exp(-u)|e)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0.932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lower bound of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95% upper bound of E(exp(-u)|e)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0.442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0.843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4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6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 BC95-JTT-HN Alternative Elasticities - long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-0.694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-0.114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1.088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1.310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1.236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0.972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-1.414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-0.688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-0.385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-1.103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-0.341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-1.255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-0.581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-0.922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-0.172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-0.829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-0.321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-0.128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-0.757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-0.247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-0.913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-0.300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-0.575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-0.202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-0.225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-0.633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-0.165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-0.694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-0.114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 BC95-JTT-HN Alternative Monotonicity Violations - long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92.3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92.3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9.8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26.3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36.1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13.8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13.8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29.3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8.2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37.5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92.3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92.3</w:t>
            </w:r>
          </w:p>
        </w:tc>
      </w:tr>
    </w:tbl>
    <w:p>
      <w:r>
        <w:t/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png" Type="http://schemas.openxmlformats.org/officeDocument/2006/relationships/image" Id="rId3"/>
    <Relationship Target="media/document_image_rId4.png" Type="http://schemas.openxmlformats.org/officeDocument/2006/relationships/image" Id="rId4"/>
    <Relationship Target="media/document_image_rId5.png" Type="http://schemas.openxmlformats.org/officeDocument/2006/relationships/image" Id="rId5"/>
    <Relationship Target="media/document_image_rId6.png" Type="http://schemas.openxmlformats.org/officeDocument/2006/relationships/image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